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0D14" w:rsidRPr="001619B7" w:rsidRDefault="001619B7" w:rsidP="001619B7">
      <w:pPr>
        <w:jc w:val="center"/>
        <w:rPr>
          <w:b/>
          <w:u w:val="single"/>
        </w:rPr>
      </w:pPr>
      <w:r w:rsidRPr="001619B7">
        <w:rPr>
          <w:b/>
          <w:u w:val="single"/>
        </w:rPr>
        <w:t>Appendix A</w:t>
      </w:r>
    </w:p>
    <w:p w:rsidR="008613BA" w:rsidRDefault="008613BA" w:rsidP="008613BA">
      <w:pPr>
        <w:rPr>
          <w:b/>
          <w:u w:val="single"/>
        </w:rPr>
      </w:pPr>
      <w:r>
        <w:rPr>
          <w:b/>
          <w:u w:val="single"/>
        </w:rPr>
        <w:t>Letter representation</w:t>
      </w:r>
    </w:p>
    <w:p w:rsidR="00B559F8" w:rsidRPr="008613BA" w:rsidRDefault="008613BA" w:rsidP="008613BA">
      <w:pPr>
        <w:pStyle w:val="ListParagraph"/>
        <w:numPr>
          <w:ilvl w:val="0"/>
          <w:numId w:val="11"/>
        </w:numPr>
        <w:rPr>
          <w:b/>
          <w:u w:val="single"/>
        </w:rPr>
      </w:pPr>
      <w:r w:rsidRPr="00BC1ABE">
        <w:rPr>
          <w:b/>
        </w:rPr>
        <w:t>x</w:t>
      </w:r>
      <w:r>
        <w:t xml:space="preserve"> = spring constant</w:t>
      </w:r>
    </w:p>
    <w:p w:rsidR="008613BA" w:rsidRPr="008613BA" w:rsidRDefault="008613BA" w:rsidP="008613BA">
      <w:pPr>
        <w:pStyle w:val="ListParagraph"/>
        <w:numPr>
          <w:ilvl w:val="0"/>
          <w:numId w:val="11"/>
        </w:numPr>
        <w:rPr>
          <w:b/>
          <w:u w:val="single"/>
        </w:rPr>
      </w:pPr>
      <w:r w:rsidRPr="00BC1ABE">
        <w:rPr>
          <w:b/>
        </w:rPr>
        <w:t>y</w:t>
      </w:r>
      <w:r>
        <w:t xml:space="preserve"> = joint number</w:t>
      </w:r>
    </w:p>
    <w:p w:rsidR="008613BA" w:rsidRPr="008613BA" w:rsidRDefault="008613BA" w:rsidP="008613BA">
      <w:pPr>
        <w:pStyle w:val="ListParagraph"/>
        <w:numPr>
          <w:ilvl w:val="0"/>
          <w:numId w:val="11"/>
        </w:numPr>
        <w:rPr>
          <w:b/>
          <w:u w:val="single"/>
        </w:rPr>
      </w:pPr>
      <w:r w:rsidRPr="00BC1ABE">
        <w:rPr>
          <w:b/>
        </w:rPr>
        <w:t>z</w:t>
      </w:r>
      <w:r>
        <w:t xml:space="preserve"> = test number</w:t>
      </w:r>
    </w:p>
    <w:p w:rsidR="008613BA" w:rsidRDefault="008613BA" w:rsidP="008613BA">
      <w:pPr>
        <w:rPr>
          <w:b/>
          <w:u w:val="single"/>
        </w:rPr>
      </w:pPr>
    </w:p>
    <w:p w:rsidR="008613BA" w:rsidRDefault="008613BA" w:rsidP="008613BA">
      <w:pPr>
        <w:rPr>
          <w:b/>
          <w:u w:val="single"/>
        </w:rPr>
      </w:pPr>
      <w:r>
        <w:rPr>
          <w:b/>
          <w:u w:val="single"/>
        </w:rPr>
        <w:t>File name and Meaning</w:t>
      </w:r>
    </w:p>
    <w:p w:rsidR="008613BA" w:rsidRDefault="008613BA" w:rsidP="008613BA">
      <w:pPr>
        <w:pStyle w:val="ListParagraph"/>
        <w:numPr>
          <w:ilvl w:val="0"/>
          <w:numId w:val="13"/>
        </w:numPr>
      </w:pPr>
      <w:r>
        <w:t>open simulation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B4724D" w:rsidTr="00673726">
        <w:tc>
          <w:tcPr>
            <w:tcW w:w="4508" w:type="dxa"/>
          </w:tcPr>
          <w:p w:rsidR="00B4724D" w:rsidRDefault="00B4724D" w:rsidP="00673726">
            <w:pPr>
              <w:rPr>
                <w:b/>
                <w:u w:val="single"/>
              </w:rPr>
            </w:pPr>
            <w:r>
              <w:rPr>
                <w:i/>
              </w:rPr>
              <w:t>openangle</w:t>
            </w:r>
            <w:r w:rsidRPr="008E1E84">
              <w:rPr>
                <w:i/>
              </w:rPr>
              <w:t>-</w:t>
            </w:r>
            <w:r w:rsidRPr="00BC1ABE">
              <w:rPr>
                <w:b/>
                <w:i/>
              </w:rPr>
              <w:t>x</w:t>
            </w:r>
            <w:r w:rsidRPr="008E1E84">
              <w:rPr>
                <w:i/>
              </w:rPr>
              <w:t>-</w:t>
            </w:r>
            <w:r w:rsidRPr="00BC1ABE">
              <w:rPr>
                <w:b/>
                <w:i/>
              </w:rPr>
              <w:t>y</w:t>
            </w:r>
          </w:p>
        </w:tc>
        <w:tc>
          <w:tcPr>
            <w:tcW w:w="4508" w:type="dxa"/>
          </w:tcPr>
          <w:p w:rsidR="00B4724D" w:rsidRDefault="00B4724D" w:rsidP="00673726">
            <w:pPr>
              <w:rPr>
                <w:b/>
                <w:u w:val="single"/>
              </w:rPr>
            </w:pPr>
            <w:r>
              <w:t>Motor, spring and overall angle of joint.</w:t>
            </w:r>
          </w:p>
        </w:tc>
      </w:tr>
      <w:tr w:rsidR="00B4724D" w:rsidTr="00673726">
        <w:tc>
          <w:tcPr>
            <w:tcW w:w="4508" w:type="dxa"/>
          </w:tcPr>
          <w:p w:rsidR="00B4724D" w:rsidRDefault="00B4724D" w:rsidP="00673726">
            <w:pPr>
              <w:rPr>
                <w:b/>
                <w:u w:val="single"/>
              </w:rPr>
            </w:pPr>
            <w:r>
              <w:rPr>
                <w:i/>
              </w:rPr>
              <w:t>openjointrange</w:t>
            </w:r>
          </w:p>
        </w:tc>
        <w:tc>
          <w:tcPr>
            <w:tcW w:w="4508" w:type="dxa"/>
          </w:tcPr>
          <w:p w:rsidR="00B4724D" w:rsidRDefault="00B4724D" w:rsidP="00673726">
            <w:pPr>
              <w:rPr>
                <w:b/>
                <w:u w:val="single"/>
              </w:rPr>
            </w:pPr>
            <w:r>
              <w:t>Range of joint movement. Blue = joint 1, Green = joint 6, Maroon = joint 12, Red lines = theoretical limits.</w:t>
            </w:r>
          </w:p>
        </w:tc>
      </w:tr>
      <w:tr w:rsidR="00B4724D" w:rsidTr="00673726">
        <w:tc>
          <w:tcPr>
            <w:tcW w:w="4508" w:type="dxa"/>
          </w:tcPr>
          <w:p w:rsidR="00B4724D" w:rsidRDefault="00B4724D" w:rsidP="00673726">
            <w:pPr>
              <w:rPr>
                <w:b/>
                <w:u w:val="single"/>
              </w:rPr>
            </w:pPr>
            <w:r>
              <w:rPr>
                <w:i/>
              </w:rPr>
              <w:t>openspringrange</w:t>
            </w:r>
          </w:p>
        </w:tc>
        <w:tc>
          <w:tcPr>
            <w:tcW w:w="4508" w:type="dxa"/>
          </w:tcPr>
          <w:p w:rsidR="00B4724D" w:rsidRDefault="00B4724D" w:rsidP="00673726">
            <w:pPr>
              <w:rPr>
                <w:b/>
                <w:u w:val="single"/>
              </w:rPr>
            </w:pPr>
            <w:r>
              <w:t>Range of spring movement. Blue = joint 1, Green = joint 6, Maroon = joint 12.</w:t>
            </w:r>
          </w:p>
        </w:tc>
      </w:tr>
      <w:tr w:rsidR="00B4724D" w:rsidTr="00673726">
        <w:tc>
          <w:tcPr>
            <w:tcW w:w="4508" w:type="dxa"/>
          </w:tcPr>
          <w:p w:rsidR="00B4724D" w:rsidRDefault="00B4724D" w:rsidP="00673726">
            <w:pPr>
              <w:rPr>
                <w:b/>
                <w:u w:val="single"/>
              </w:rPr>
            </w:pPr>
            <w:r w:rsidRPr="00BC1ABE">
              <w:rPr>
                <w:i/>
              </w:rPr>
              <w:t>opentorque-</w:t>
            </w:r>
            <w:r w:rsidRPr="00BC1ABE">
              <w:rPr>
                <w:b/>
                <w:i/>
              </w:rPr>
              <w:t>x</w:t>
            </w:r>
            <w:r w:rsidRPr="00BC1ABE">
              <w:rPr>
                <w:i/>
              </w:rPr>
              <w:t>-</w:t>
            </w:r>
            <w:r w:rsidRPr="00BC1ABE">
              <w:rPr>
                <w:b/>
                <w:i/>
              </w:rPr>
              <w:t>y</w:t>
            </w:r>
          </w:p>
        </w:tc>
        <w:tc>
          <w:tcPr>
            <w:tcW w:w="4508" w:type="dxa"/>
          </w:tcPr>
          <w:p w:rsidR="00B4724D" w:rsidRDefault="00B4724D" w:rsidP="00673726">
            <w:pPr>
              <w:rPr>
                <w:b/>
                <w:u w:val="single"/>
              </w:rPr>
            </w:pPr>
            <w:r>
              <w:t>Spring torque.</w:t>
            </w:r>
          </w:p>
        </w:tc>
      </w:tr>
      <w:tr w:rsidR="00B4724D" w:rsidTr="00673726">
        <w:tc>
          <w:tcPr>
            <w:tcW w:w="4508" w:type="dxa"/>
          </w:tcPr>
          <w:p w:rsidR="00B4724D" w:rsidRDefault="00B4724D" w:rsidP="00673726">
            <w:pPr>
              <w:rPr>
                <w:b/>
                <w:u w:val="single"/>
              </w:rPr>
            </w:pPr>
            <w:r>
              <w:rPr>
                <w:i/>
              </w:rPr>
              <w:t>opentorquerange</w:t>
            </w:r>
          </w:p>
        </w:tc>
        <w:tc>
          <w:tcPr>
            <w:tcW w:w="4508" w:type="dxa"/>
          </w:tcPr>
          <w:p w:rsidR="00B4724D" w:rsidRDefault="00B4724D" w:rsidP="00673726">
            <w:pPr>
              <w:rPr>
                <w:b/>
                <w:u w:val="single"/>
              </w:rPr>
            </w:pPr>
            <w:r>
              <w:t>Range of spring torque. Blue = joint 1, Green = joint 6, Maroon = joint 12.</w:t>
            </w:r>
          </w:p>
        </w:tc>
      </w:tr>
      <w:tr w:rsidR="00B4724D" w:rsidTr="00673726">
        <w:tc>
          <w:tcPr>
            <w:tcW w:w="4508" w:type="dxa"/>
          </w:tcPr>
          <w:p w:rsidR="00B4724D" w:rsidRDefault="00B4724D" w:rsidP="00673726">
            <w:pPr>
              <w:rPr>
                <w:b/>
                <w:u w:val="single"/>
              </w:rPr>
            </w:pPr>
            <w:r w:rsidRPr="00BC1ABE">
              <w:rPr>
                <w:i/>
              </w:rPr>
              <w:t>opentraj</w:t>
            </w:r>
            <w:r w:rsidRPr="00BC1ABE">
              <w:rPr>
                <w:b/>
                <w:i/>
              </w:rPr>
              <w:t>x</w:t>
            </w:r>
          </w:p>
        </w:tc>
        <w:tc>
          <w:tcPr>
            <w:tcW w:w="4508" w:type="dxa"/>
          </w:tcPr>
          <w:p w:rsidR="00B4724D" w:rsidRDefault="00B4724D" w:rsidP="00673726">
            <w:pPr>
              <w:rPr>
                <w:b/>
                <w:u w:val="single"/>
              </w:rPr>
            </w:pPr>
            <w:r>
              <w:t>Trajectory of Wormbot</w:t>
            </w:r>
          </w:p>
        </w:tc>
      </w:tr>
      <w:tr w:rsidR="00B4724D" w:rsidTr="00673726">
        <w:tc>
          <w:tcPr>
            <w:tcW w:w="4508" w:type="dxa"/>
          </w:tcPr>
          <w:p w:rsidR="00B4724D" w:rsidRDefault="00B4724D" w:rsidP="00673726">
            <w:pPr>
              <w:rPr>
                <w:b/>
                <w:u w:val="single"/>
              </w:rPr>
            </w:pPr>
            <w:r w:rsidRPr="00BC1ABE">
              <w:rPr>
                <w:i/>
              </w:rPr>
              <w:t>opentrajspeed</w:t>
            </w:r>
          </w:p>
        </w:tc>
        <w:tc>
          <w:tcPr>
            <w:tcW w:w="4508" w:type="dxa"/>
          </w:tcPr>
          <w:p w:rsidR="00B4724D" w:rsidRDefault="00B4724D" w:rsidP="00673726">
            <w:pPr>
              <w:rPr>
                <w:b/>
                <w:u w:val="single"/>
              </w:rPr>
            </w:pPr>
            <w:r>
              <w:t>Speed of Wormbot</w:t>
            </w:r>
          </w:p>
        </w:tc>
      </w:tr>
      <w:tr w:rsidR="00B4724D" w:rsidTr="00673726">
        <w:tc>
          <w:tcPr>
            <w:tcW w:w="4508" w:type="dxa"/>
          </w:tcPr>
          <w:p w:rsidR="00B4724D" w:rsidRDefault="00B4724D" w:rsidP="00673726">
            <w:pPr>
              <w:rPr>
                <w:b/>
                <w:u w:val="single"/>
              </w:rPr>
            </w:pPr>
            <w:r w:rsidRPr="00BC1ABE">
              <w:rPr>
                <w:i/>
              </w:rPr>
              <w:t>ecordedVsCalculatedTorque-</w:t>
            </w:r>
            <w:r w:rsidRPr="00BC1ABE">
              <w:rPr>
                <w:b/>
                <w:i/>
              </w:rPr>
              <w:t>x</w:t>
            </w:r>
            <w:r w:rsidRPr="00BC1ABE">
              <w:rPr>
                <w:i/>
              </w:rPr>
              <w:t>-</w:t>
            </w:r>
            <w:r w:rsidRPr="00BC1ABE">
              <w:rPr>
                <w:b/>
                <w:i/>
              </w:rPr>
              <w:t>y</w:t>
            </w:r>
          </w:p>
        </w:tc>
        <w:tc>
          <w:tcPr>
            <w:tcW w:w="4508" w:type="dxa"/>
          </w:tcPr>
          <w:p w:rsidR="00B4724D" w:rsidRDefault="00B4724D" w:rsidP="00673726">
            <w:r>
              <w:t>Comparison of simulated and calculated torque</w:t>
            </w:r>
          </w:p>
          <w:p w:rsidR="00B4724D" w:rsidRDefault="00B4724D" w:rsidP="00673726">
            <w:pPr>
              <w:rPr>
                <w:b/>
                <w:u w:val="single"/>
              </w:rPr>
            </w:pPr>
          </w:p>
        </w:tc>
      </w:tr>
    </w:tbl>
    <w:p w:rsidR="00B4724D" w:rsidRDefault="00B4724D" w:rsidP="00B4724D">
      <w:pPr>
        <w:pStyle w:val="ListParagraph"/>
      </w:pPr>
    </w:p>
    <w:p w:rsidR="008613BA" w:rsidRDefault="008613BA" w:rsidP="00B4724D">
      <w:pPr>
        <w:pStyle w:val="ListParagraph"/>
        <w:numPr>
          <w:ilvl w:val="0"/>
          <w:numId w:val="13"/>
        </w:numPr>
      </w:pPr>
      <w:r>
        <w:t>tapered simulation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536"/>
        <w:gridCol w:w="4485"/>
      </w:tblGrid>
      <w:tr w:rsidR="00B4724D" w:rsidTr="00B4724D">
        <w:tc>
          <w:tcPr>
            <w:tcW w:w="4536" w:type="dxa"/>
          </w:tcPr>
          <w:p w:rsidR="00B4724D" w:rsidRDefault="00B4724D" w:rsidP="00673726">
            <w:pPr>
              <w:pStyle w:val="ListParagraph"/>
              <w:ind w:left="0"/>
            </w:pPr>
            <w:r w:rsidRPr="00BC1ABE">
              <w:rPr>
                <w:i/>
              </w:rPr>
              <w:t>taperedamplitudeaverage</w:t>
            </w:r>
          </w:p>
        </w:tc>
        <w:tc>
          <w:tcPr>
            <w:tcW w:w="4485" w:type="dxa"/>
          </w:tcPr>
          <w:p w:rsidR="00B4724D" w:rsidRDefault="00B4724D" w:rsidP="00FB1A96">
            <w:r>
              <w:t>Average amplitude achieved, with maximum and minimum in whisker plots.</w:t>
            </w:r>
          </w:p>
        </w:tc>
      </w:tr>
      <w:tr w:rsidR="00B4724D" w:rsidTr="00B4724D">
        <w:tc>
          <w:tcPr>
            <w:tcW w:w="4536" w:type="dxa"/>
          </w:tcPr>
          <w:p w:rsidR="00B4724D" w:rsidRDefault="00B4724D" w:rsidP="00673726">
            <w:pPr>
              <w:pStyle w:val="ListParagraph"/>
              <w:ind w:left="0"/>
            </w:pPr>
            <w:r w:rsidRPr="00BC1ABE">
              <w:rPr>
                <w:i/>
              </w:rPr>
              <w:t>taperedamplitudeminimum</w:t>
            </w:r>
          </w:p>
        </w:tc>
        <w:tc>
          <w:tcPr>
            <w:tcW w:w="4485" w:type="dxa"/>
          </w:tcPr>
          <w:p w:rsidR="00B4724D" w:rsidRDefault="00B4724D" w:rsidP="00673726">
            <w:pPr>
              <w:pStyle w:val="ListParagraph"/>
              <w:ind w:left="0"/>
            </w:pPr>
            <w:r>
              <w:t>Minimum amplitude achieved.</w:t>
            </w:r>
          </w:p>
        </w:tc>
      </w:tr>
      <w:tr w:rsidR="00B4724D" w:rsidTr="00B4724D">
        <w:tc>
          <w:tcPr>
            <w:tcW w:w="4536" w:type="dxa"/>
          </w:tcPr>
          <w:p w:rsidR="00B4724D" w:rsidRDefault="00B4724D" w:rsidP="00673726">
            <w:pPr>
              <w:pStyle w:val="ListParagraph"/>
              <w:ind w:left="0"/>
            </w:pPr>
            <w:r>
              <w:rPr>
                <w:i/>
              </w:rPr>
              <w:t>t</w:t>
            </w:r>
            <w:r w:rsidRPr="00BC1ABE">
              <w:rPr>
                <w:i/>
              </w:rPr>
              <w:t>apered</w:t>
            </w:r>
            <w:r>
              <w:rPr>
                <w:i/>
              </w:rPr>
              <w:t>spring</w:t>
            </w:r>
            <w:r w:rsidRPr="00BC1ABE">
              <w:rPr>
                <w:i/>
              </w:rPr>
              <w:t>angle-</w:t>
            </w:r>
            <w:r w:rsidRPr="00BC1ABE">
              <w:rPr>
                <w:b/>
                <w:i/>
              </w:rPr>
              <w:t>x</w:t>
            </w:r>
            <w:r>
              <w:rPr>
                <w:i/>
              </w:rPr>
              <w:t>-</w:t>
            </w:r>
            <w:r w:rsidRPr="00BC1ABE">
              <w:rPr>
                <w:b/>
                <w:i/>
              </w:rPr>
              <w:t>y</w:t>
            </w:r>
          </w:p>
        </w:tc>
        <w:tc>
          <w:tcPr>
            <w:tcW w:w="4485" w:type="dxa"/>
          </w:tcPr>
          <w:p w:rsidR="00B4724D" w:rsidRDefault="00B4724D" w:rsidP="00673726">
            <w:pPr>
              <w:pStyle w:val="ListParagraph"/>
              <w:ind w:left="0"/>
            </w:pPr>
            <w:r>
              <w:t>Spring angle readings for 3 tests.</w:t>
            </w:r>
          </w:p>
        </w:tc>
      </w:tr>
      <w:tr w:rsidR="00B4724D" w:rsidTr="00B4724D">
        <w:tc>
          <w:tcPr>
            <w:tcW w:w="4536" w:type="dxa"/>
          </w:tcPr>
          <w:p w:rsidR="00B4724D" w:rsidRDefault="00B4724D" w:rsidP="00673726">
            <w:pPr>
              <w:pStyle w:val="ListParagraph"/>
              <w:ind w:left="0"/>
            </w:pPr>
            <w:r>
              <w:rPr>
                <w:i/>
              </w:rPr>
              <w:t>t</w:t>
            </w:r>
            <w:r w:rsidRPr="00BC1ABE">
              <w:rPr>
                <w:i/>
              </w:rPr>
              <w:t>apered</w:t>
            </w:r>
            <w:r>
              <w:rPr>
                <w:i/>
              </w:rPr>
              <w:t>springtorque</w:t>
            </w:r>
            <w:r w:rsidRPr="00BC1ABE">
              <w:rPr>
                <w:i/>
              </w:rPr>
              <w:t>-</w:t>
            </w:r>
            <w:r w:rsidRPr="00BC1ABE">
              <w:rPr>
                <w:b/>
                <w:i/>
              </w:rPr>
              <w:t>x</w:t>
            </w:r>
            <w:r>
              <w:rPr>
                <w:i/>
              </w:rPr>
              <w:t>-</w:t>
            </w:r>
            <w:r w:rsidRPr="00BC1ABE">
              <w:rPr>
                <w:b/>
                <w:i/>
              </w:rPr>
              <w:t>y</w:t>
            </w:r>
          </w:p>
        </w:tc>
        <w:tc>
          <w:tcPr>
            <w:tcW w:w="4485" w:type="dxa"/>
          </w:tcPr>
          <w:p w:rsidR="00B4724D" w:rsidRDefault="00B4724D" w:rsidP="00673726">
            <w:pPr>
              <w:pStyle w:val="ListParagraph"/>
              <w:ind w:left="0"/>
            </w:pPr>
            <w:r>
              <w:t>Spring torque readings for 3 tests.</w:t>
            </w:r>
          </w:p>
        </w:tc>
      </w:tr>
      <w:tr w:rsidR="00B4724D" w:rsidTr="00B4724D">
        <w:tc>
          <w:tcPr>
            <w:tcW w:w="4536" w:type="dxa"/>
          </w:tcPr>
          <w:p w:rsidR="00B4724D" w:rsidRDefault="00B4724D" w:rsidP="00673726">
            <w:pPr>
              <w:pStyle w:val="ListParagraph"/>
              <w:ind w:left="0"/>
            </w:pPr>
            <w:r w:rsidRPr="00BC1ABE">
              <w:rPr>
                <w:i/>
              </w:rPr>
              <w:t>taperedtraj-</w:t>
            </w:r>
            <w:r w:rsidRPr="00BC1ABE">
              <w:rPr>
                <w:b/>
                <w:i/>
              </w:rPr>
              <w:t>x</w:t>
            </w:r>
          </w:p>
        </w:tc>
        <w:tc>
          <w:tcPr>
            <w:tcW w:w="4485" w:type="dxa"/>
          </w:tcPr>
          <w:p w:rsidR="00B4724D" w:rsidRPr="00FB1A96" w:rsidRDefault="00B4724D" w:rsidP="00FB1A96">
            <w:pPr>
              <w:rPr>
                <w:i/>
              </w:rPr>
            </w:pPr>
            <w:r>
              <w:rPr>
                <w:i/>
              </w:rPr>
              <w:t>T</w:t>
            </w:r>
            <w:r w:rsidRPr="00B4724D">
              <w:rPr>
                <w:i/>
              </w:rPr>
              <w:t>rajectory of Wormbot</w:t>
            </w:r>
          </w:p>
        </w:tc>
      </w:tr>
    </w:tbl>
    <w:p w:rsidR="00B4724D" w:rsidRDefault="00B4724D" w:rsidP="00B4724D"/>
    <w:p w:rsidR="008613BA" w:rsidRDefault="008613BA" w:rsidP="008613BA">
      <w:pPr>
        <w:pStyle w:val="ListParagraph"/>
        <w:numPr>
          <w:ilvl w:val="0"/>
          <w:numId w:val="13"/>
        </w:numPr>
      </w:pPr>
      <w:r>
        <w:t>staggered simulation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536"/>
        <w:gridCol w:w="4485"/>
      </w:tblGrid>
      <w:tr w:rsidR="00FB1A96" w:rsidTr="00673726">
        <w:tc>
          <w:tcPr>
            <w:tcW w:w="4536" w:type="dxa"/>
          </w:tcPr>
          <w:p w:rsidR="00FB1A96" w:rsidRDefault="0093677A" w:rsidP="00673726">
            <w:pPr>
              <w:pStyle w:val="ListParagraph"/>
              <w:ind w:left="0"/>
            </w:pPr>
            <w:r>
              <w:rPr>
                <w:i/>
              </w:rPr>
              <w:t>S</w:t>
            </w:r>
            <w:r w:rsidR="00FB1A96">
              <w:rPr>
                <w:i/>
              </w:rPr>
              <w:t>taggeredamplitudestage</w:t>
            </w:r>
          </w:p>
        </w:tc>
        <w:tc>
          <w:tcPr>
            <w:tcW w:w="4485" w:type="dxa"/>
          </w:tcPr>
          <w:p w:rsidR="00FB1A96" w:rsidRDefault="00FB1A96" w:rsidP="00673726">
            <w:pPr>
              <w:pStyle w:val="ListParagraph"/>
              <w:ind w:left="0"/>
            </w:pPr>
            <w:r>
              <w:t>Average and range of width reached</w:t>
            </w:r>
          </w:p>
        </w:tc>
      </w:tr>
      <w:tr w:rsidR="00FB1A96" w:rsidTr="00673726">
        <w:tc>
          <w:tcPr>
            <w:tcW w:w="4536" w:type="dxa"/>
          </w:tcPr>
          <w:p w:rsidR="00FB1A96" w:rsidRDefault="0093677A" w:rsidP="00673726">
            <w:pPr>
              <w:pStyle w:val="ListParagraph"/>
              <w:ind w:left="0"/>
            </w:pPr>
            <w:r>
              <w:rPr>
                <w:i/>
              </w:rPr>
              <w:t>S</w:t>
            </w:r>
            <w:r w:rsidR="00FB1A96">
              <w:rPr>
                <w:i/>
              </w:rPr>
              <w:t>taggereddistancelines</w:t>
            </w:r>
          </w:p>
        </w:tc>
        <w:tc>
          <w:tcPr>
            <w:tcW w:w="4485" w:type="dxa"/>
          </w:tcPr>
          <w:p w:rsidR="00FB1A96" w:rsidRDefault="0093677A" w:rsidP="00673726">
            <w:pPr>
              <w:pStyle w:val="ListParagraph"/>
              <w:ind w:left="0"/>
            </w:pPr>
            <w:r>
              <w:t>Average width reached, displayed on layout of map.</w:t>
            </w:r>
          </w:p>
        </w:tc>
      </w:tr>
      <w:tr w:rsidR="00FB1A96" w:rsidTr="00673726">
        <w:tc>
          <w:tcPr>
            <w:tcW w:w="4536" w:type="dxa"/>
          </w:tcPr>
          <w:p w:rsidR="00FB1A96" w:rsidRPr="0093677A" w:rsidRDefault="0093677A" w:rsidP="00673726">
            <w:pPr>
              <w:pStyle w:val="ListParagraph"/>
              <w:ind w:left="0"/>
              <w:rPr>
                <w:b/>
              </w:rPr>
            </w:pPr>
            <w:r>
              <w:rPr>
                <w:i/>
              </w:rPr>
              <w:t>S</w:t>
            </w:r>
            <w:r w:rsidR="00FB1A96">
              <w:rPr>
                <w:i/>
              </w:rPr>
              <w:t>taggeredtraj</w:t>
            </w:r>
            <w:r>
              <w:rPr>
                <w:i/>
              </w:rPr>
              <w:t>-</w:t>
            </w:r>
            <w:r>
              <w:rPr>
                <w:b/>
                <w:i/>
              </w:rPr>
              <w:t>x</w:t>
            </w:r>
          </w:p>
        </w:tc>
        <w:tc>
          <w:tcPr>
            <w:tcW w:w="4485" w:type="dxa"/>
          </w:tcPr>
          <w:p w:rsidR="00FB1A96" w:rsidRDefault="0093677A" w:rsidP="00673726">
            <w:pPr>
              <w:pStyle w:val="ListParagraph"/>
              <w:ind w:left="0"/>
            </w:pPr>
            <w:r>
              <w:t>Trajectory of Wormbot</w:t>
            </w:r>
          </w:p>
        </w:tc>
      </w:tr>
    </w:tbl>
    <w:p w:rsidR="00FB1A96" w:rsidRDefault="00FB1A96" w:rsidP="0093677A"/>
    <w:p w:rsidR="008613BA" w:rsidRDefault="008613BA" w:rsidP="008613BA">
      <w:pPr>
        <w:pStyle w:val="ListParagraph"/>
        <w:numPr>
          <w:ilvl w:val="0"/>
          <w:numId w:val="13"/>
        </w:numPr>
      </w:pPr>
      <w:r>
        <w:t>large maze simulation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93677A" w:rsidTr="0093677A">
        <w:tc>
          <w:tcPr>
            <w:tcW w:w="4508" w:type="dxa"/>
          </w:tcPr>
          <w:p w:rsidR="0093677A" w:rsidRDefault="0093677A" w:rsidP="0093677A">
            <w:r w:rsidRPr="0093677A">
              <w:t>LargeMazeSpeed</w:t>
            </w:r>
          </w:p>
        </w:tc>
        <w:tc>
          <w:tcPr>
            <w:tcW w:w="4508" w:type="dxa"/>
          </w:tcPr>
          <w:p w:rsidR="0093677A" w:rsidRDefault="0061705B" w:rsidP="0061705B">
            <w:r>
              <w:t>Average Speed of Wormbot</w:t>
            </w:r>
            <w:r>
              <w:t xml:space="preserve">. Blue = </w:t>
            </w:r>
            <w:r>
              <w:t>te</w:t>
            </w:r>
            <w:bookmarkStart w:id="0" w:name="_GoBack"/>
            <w:bookmarkEnd w:id="0"/>
            <w:r>
              <w:t>st 1</w:t>
            </w:r>
            <w:r>
              <w:t xml:space="preserve">, Green = </w:t>
            </w:r>
            <w:r>
              <w:t>test 2</w:t>
            </w:r>
            <w:r>
              <w:t xml:space="preserve">, Maroon = </w:t>
            </w:r>
            <w:r>
              <w:t>test 3</w:t>
            </w:r>
            <w:r>
              <w:t>.</w:t>
            </w:r>
          </w:p>
        </w:tc>
      </w:tr>
      <w:tr w:rsidR="0093677A" w:rsidTr="0093677A">
        <w:tc>
          <w:tcPr>
            <w:tcW w:w="4508" w:type="dxa"/>
          </w:tcPr>
          <w:p w:rsidR="0093677A" w:rsidRPr="0093677A" w:rsidRDefault="0093677A" w:rsidP="0093677A">
            <w:pPr>
              <w:rPr>
                <w:b/>
                <w:i/>
              </w:rPr>
            </w:pPr>
            <w:r>
              <w:t>LargeMazeTraj-</w:t>
            </w:r>
            <w:r>
              <w:rPr>
                <w:b/>
                <w:i/>
              </w:rPr>
              <w:t>x</w:t>
            </w:r>
          </w:p>
        </w:tc>
        <w:tc>
          <w:tcPr>
            <w:tcW w:w="4508" w:type="dxa"/>
          </w:tcPr>
          <w:p w:rsidR="0093677A" w:rsidRDefault="0061705B" w:rsidP="0093677A">
            <w:r>
              <w:t>Trajectory of Wormbot through Maze</w:t>
            </w:r>
          </w:p>
        </w:tc>
      </w:tr>
    </w:tbl>
    <w:p w:rsidR="0093677A" w:rsidRDefault="0093677A" w:rsidP="0093677A"/>
    <w:p w:rsidR="008613BA" w:rsidRPr="008613BA" w:rsidRDefault="008613BA" w:rsidP="008613BA">
      <w:pPr>
        <w:pStyle w:val="ListParagraph"/>
        <w:numPr>
          <w:ilvl w:val="0"/>
          <w:numId w:val="13"/>
        </w:numPr>
      </w:pPr>
      <w:r>
        <w:t>small maze simulation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61705B" w:rsidTr="00673726">
        <w:tc>
          <w:tcPr>
            <w:tcW w:w="4508" w:type="dxa"/>
          </w:tcPr>
          <w:p w:rsidR="0061705B" w:rsidRDefault="0061705B" w:rsidP="00673726">
            <w:r>
              <w:t>Small</w:t>
            </w:r>
            <w:r w:rsidRPr="0093677A">
              <w:t>MazeSpeed</w:t>
            </w:r>
          </w:p>
        </w:tc>
        <w:tc>
          <w:tcPr>
            <w:tcW w:w="4508" w:type="dxa"/>
          </w:tcPr>
          <w:p w:rsidR="0061705B" w:rsidRDefault="0061705B" w:rsidP="00673726">
            <w:r>
              <w:t>Average Speed of Wormbot. Blue = test 1, Green = test 2, Maroon = test 3.</w:t>
            </w:r>
          </w:p>
        </w:tc>
      </w:tr>
      <w:tr w:rsidR="0061705B" w:rsidTr="00673726">
        <w:tc>
          <w:tcPr>
            <w:tcW w:w="4508" w:type="dxa"/>
          </w:tcPr>
          <w:p w:rsidR="0061705B" w:rsidRPr="0093677A" w:rsidRDefault="0061705B" w:rsidP="00673726">
            <w:pPr>
              <w:rPr>
                <w:b/>
                <w:i/>
              </w:rPr>
            </w:pPr>
            <w:r>
              <w:t>Small</w:t>
            </w:r>
            <w:r>
              <w:t>MazeTraj-</w:t>
            </w:r>
            <w:r>
              <w:rPr>
                <w:b/>
                <w:i/>
              </w:rPr>
              <w:t>x</w:t>
            </w:r>
          </w:p>
        </w:tc>
        <w:tc>
          <w:tcPr>
            <w:tcW w:w="4508" w:type="dxa"/>
          </w:tcPr>
          <w:p w:rsidR="0061705B" w:rsidRDefault="0061705B" w:rsidP="00673726">
            <w:r>
              <w:t>Trajectory of Wormbot through Maze</w:t>
            </w:r>
          </w:p>
        </w:tc>
      </w:tr>
    </w:tbl>
    <w:p w:rsidR="008613BA" w:rsidRPr="008613BA" w:rsidRDefault="008613BA" w:rsidP="008613BA">
      <w:pPr>
        <w:rPr>
          <w:b/>
          <w:u w:val="single"/>
        </w:rPr>
      </w:pPr>
    </w:p>
    <w:sectPr w:rsidR="008613BA" w:rsidRPr="008613BA" w:rsidSect="00C4308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15E781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6964D3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0D2C58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FFE02A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A20344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D02CF0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F1093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426A54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DCCD14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5502A5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0EB164D"/>
    <w:multiLevelType w:val="hybridMultilevel"/>
    <w:tmpl w:val="74B23A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310B5F"/>
    <w:multiLevelType w:val="hybridMultilevel"/>
    <w:tmpl w:val="D1183C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0A6F9A"/>
    <w:multiLevelType w:val="hybridMultilevel"/>
    <w:tmpl w:val="695C7F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9B7"/>
    <w:rsid w:val="000A395C"/>
    <w:rsid w:val="001619B7"/>
    <w:rsid w:val="0018076C"/>
    <w:rsid w:val="001C2F45"/>
    <w:rsid w:val="00273123"/>
    <w:rsid w:val="002A237B"/>
    <w:rsid w:val="0032698C"/>
    <w:rsid w:val="00330467"/>
    <w:rsid w:val="003400F1"/>
    <w:rsid w:val="00416AA0"/>
    <w:rsid w:val="00435CE0"/>
    <w:rsid w:val="0056264E"/>
    <w:rsid w:val="005B0D14"/>
    <w:rsid w:val="005C161B"/>
    <w:rsid w:val="0061705B"/>
    <w:rsid w:val="006422C8"/>
    <w:rsid w:val="006F163E"/>
    <w:rsid w:val="008613BA"/>
    <w:rsid w:val="00873D7B"/>
    <w:rsid w:val="00880119"/>
    <w:rsid w:val="00890E90"/>
    <w:rsid w:val="008E1E84"/>
    <w:rsid w:val="0091059B"/>
    <w:rsid w:val="00930117"/>
    <w:rsid w:val="0093677A"/>
    <w:rsid w:val="00943524"/>
    <w:rsid w:val="00A36CF5"/>
    <w:rsid w:val="00AC57B0"/>
    <w:rsid w:val="00AD1B4C"/>
    <w:rsid w:val="00AD3173"/>
    <w:rsid w:val="00B23E4E"/>
    <w:rsid w:val="00B3772F"/>
    <w:rsid w:val="00B4724D"/>
    <w:rsid w:val="00B559F8"/>
    <w:rsid w:val="00B73992"/>
    <w:rsid w:val="00B7564E"/>
    <w:rsid w:val="00BC1ABE"/>
    <w:rsid w:val="00BF7C01"/>
    <w:rsid w:val="00C43089"/>
    <w:rsid w:val="00CA19CD"/>
    <w:rsid w:val="00D00D33"/>
    <w:rsid w:val="00E057DF"/>
    <w:rsid w:val="00E209F2"/>
    <w:rsid w:val="00EB66B1"/>
    <w:rsid w:val="00F367F1"/>
    <w:rsid w:val="00F419B2"/>
    <w:rsid w:val="00FB1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96AA5F9-B22C-4C75-88FA-969B62D68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264E"/>
    <w:pPr>
      <w:spacing w:before="120" w:after="0"/>
    </w:p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EB66B1"/>
    <w:pPr>
      <w:keepNext/>
      <w:keepLines/>
      <w:outlineLvl w:val="0"/>
    </w:pPr>
    <w:rPr>
      <w:rFonts w:eastAsiaTheme="majorEastAsia"/>
      <w:b/>
      <w:bCs/>
      <w:sz w:val="36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EB66B1"/>
    <w:pPr>
      <w:keepNext/>
      <w:keepLines/>
      <w:spacing w:before="240" w:after="120"/>
      <w:outlineLvl w:val="1"/>
    </w:pPr>
    <w:rPr>
      <w:rFonts w:eastAsiaTheme="majorEastAsia"/>
      <w:b/>
      <w:bCs/>
      <w:sz w:val="28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EB66B1"/>
    <w:pPr>
      <w:keepNext/>
      <w:keepLines/>
      <w:spacing w:before="240" w:after="120"/>
      <w:outlineLvl w:val="2"/>
    </w:pPr>
    <w:rPr>
      <w:rFonts w:eastAsiaTheme="majorEastAsia"/>
      <w:b/>
      <w:bCs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EB66B1"/>
    <w:pPr>
      <w:keepNext/>
      <w:keepLines/>
      <w:spacing w:before="240" w:after="120"/>
      <w:outlineLvl w:val="3"/>
    </w:pPr>
    <w:rPr>
      <w:rFonts w:eastAsiaTheme="majorEastAsia"/>
      <w:b/>
      <w:bCs/>
      <w:iCs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273123"/>
    <w:pPr>
      <w:keepNext/>
      <w:keepLines/>
      <w:spacing w:before="240" w:after="120"/>
      <w:outlineLvl w:val="4"/>
    </w:pPr>
    <w:rPr>
      <w:rFonts w:eastAsiaTheme="majorEastAsia"/>
      <w:b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F163E"/>
    <w:pPr>
      <w:keepNext/>
      <w:keepLines/>
      <w:spacing w:before="240" w:after="120"/>
      <w:outlineLvl w:val="5"/>
    </w:pPr>
    <w:rPr>
      <w:rFonts w:eastAsiaTheme="majorEastAsia"/>
      <w:b/>
      <w:iCs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F163E"/>
    <w:pPr>
      <w:keepNext/>
      <w:keepLines/>
      <w:spacing w:before="240" w:after="120"/>
      <w:outlineLvl w:val="6"/>
    </w:pPr>
    <w:rPr>
      <w:rFonts w:eastAsiaTheme="majorEastAsia" w:cstheme="majorBidi"/>
      <w:b/>
      <w:i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6F163E"/>
    <w:pPr>
      <w:keepNext/>
      <w:keepLines/>
      <w:spacing w:before="240" w:after="120"/>
      <w:outlineLvl w:val="7"/>
    </w:pPr>
    <w:rPr>
      <w:rFonts w:eastAsiaTheme="majorEastAsia" w:cstheme="majorBidi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6F163E"/>
    <w:pPr>
      <w:keepNext/>
      <w:keepLines/>
      <w:spacing w:before="240" w:after="120"/>
      <w:outlineLvl w:val="8"/>
    </w:pPr>
    <w:rPr>
      <w:rFonts w:eastAsiaTheme="majorEastAsia" w:cstheme="majorBidi"/>
      <w:i/>
      <w:i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heading">
    <w:name w:val="Subheading"/>
    <w:basedOn w:val="Normal"/>
    <w:next w:val="Normal"/>
    <w:link w:val="SubheadingChar"/>
    <w:rsid w:val="00E209F2"/>
    <w:pPr>
      <w:keepNext/>
    </w:pPr>
    <w:rPr>
      <w:b/>
    </w:rPr>
  </w:style>
  <w:style w:type="character" w:customStyle="1" w:styleId="SubheadingChar">
    <w:name w:val="Subheading Char"/>
    <w:basedOn w:val="DefaultParagraphFont"/>
    <w:link w:val="Subheading"/>
    <w:rsid w:val="00E209F2"/>
    <w:rPr>
      <w:rFonts w:ascii="Arial" w:hAnsi="Arial" w:cs="Arial"/>
      <w:b/>
      <w:sz w:val="28"/>
    </w:rPr>
  </w:style>
  <w:style w:type="paragraph" w:styleId="Caption">
    <w:name w:val="caption"/>
    <w:basedOn w:val="Normal"/>
    <w:next w:val="Normal"/>
    <w:uiPriority w:val="35"/>
    <w:unhideWhenUsed/>
    <w:qFormat/>
    <w:rsid w:val="000A395C"/>
    <w:pPr>
      <w:spacing w:line="240" w:lineRule="auto"/>
    </w:pPr>
    <w:rPr>
      <w:b/>
      <w:bCs/>
      <w:szCs w:val="18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5B0D14"/>
    <w:pPr>
      <w:keepNext/>
      <w:pBdr>
        <w:bottom w:val="single" w:sz="8" w:space="4" w:color="auto"/>
      </w:pBdr>
      <w:spacing w:before="240" w:after="120" w:line="240" w:lineRule="auto"/>
      <w:contextualSpacing/>
      <w:outlineLvl w:val="0"/>
    </w:pPr>
    <w:rPr>
      <w:rFonts w:eastAsiaTheme="majorEastAsia"/>
      <w:b/>
      <w:spacing w:val="5"/>
      <w:sz w:val="36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B0D14"/>
    <w:rPr>
      <w:rFonts w:eastAsiaTheme="majorEastAsia"/>
      <w:b/>
      <w:spacing w:val="5"/>
      <w:sz w:val="36"/>
      <w:szCs w:val="52"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EB66B1"/>
    <w:pPr>
      <w:keepNext/>
      <w:numPr>
        <w:ilvl w:val="1"/>
      </w:numPr>
    </w:pPr>
    <w:rPr>
      <w:rFonts w:eastAsiaTheme="majorEastAsia"/>
      <w:iCs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B66B1"/>
    <w:rPr>
      <w:rFonts w:ascii="Arial" w:eastAsiaTheme="majorEastAsia" w:hAnsi="Arial" w:cs="Arial"/>
      <w:iCs/>
      <w:spacing w:val="15"/>
      <w:sz w:val="28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B66B1"/>
    <w:rPr>
      <w:rFonts w:ascii="Arial" w:eastAsiaTheme="majorEastAsia" w:hAnsi="Arial" w:cs="Arial"/>
      <w:b/>
      <w:bCs/>
      <w:sz w:val="36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B66B1"/>
    <w:rPr>
      <w:rFonts w:ascii="Arial" w:eastAsiaTheme="majorEastAsia" w:hAnsi="Arial" w:cs="Arial"/>
      <w:b/>
      <w:bCs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B66B1"/>
    <w:rPr>
      <w:rFonts w:ascii="Arial" w:eastAsiaTheme="majorEastAsia" w:hAnsi="Arial" w:cs="Arial"/>
      <w:b/>
      <w:bCs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EB66B1"/>
    <w:rPr>
      <w:rFonts w:ascii="Arial" w:eastAsiaTheme="majorEastAsia" w:hAnsi="Arial" w:cs="Arial"/>
      <w:b/>
      <w:bCs/>
      <w:iCs/>
      <w:sz w:val="24"/>
    </w:rPr>
  </w:style>
  <w:style w:type="character" w:customStyle="1" w:styleId="Heading5Char">
    <w:name w:val="Heading 5 Char"/>
    <w:basedOn w:val="DefaultParagraphFont"/>
    <w:link w:val="Heading5"/>
    <w:uiPriority w:val="9"/>
    <w:rsid w:val="00273123"/>
    <w:rPr>
      <w:rFonts w:ascii="Arial" w:eastAsiaTheme="majorEastAsia" w:hAnsi="Arial" w:cs="Arial"/>
      <w:b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6F163E"/>
    <w:rPr>
      <w:rFonts w:ascii="Arial" w:eastAsiaTheme="majorEastAsia" w:hAnsi="Arial" w:cs="Arial"/>
      <w:b/>
      <w:iCs/>
      <w:sz w:val="24"/>
    </w:rPr>
  </w:style>
  <w:style w:type="paragraph" w:styleId="Quote">
    <w:name w:val="Quote"/>
    <w:basedOn w:val="Normal"/>
    <w:next w:val="Normal"/>
    <w:link w:val="QuoteChar1"/>
    <w:uiPriority w:val="29"/>
    <w:qFormat/>
    <w:rsid w:val="00AD1B4C"/>
    <w:pPr>
      <w:ind w:left="794" w:right="794"/>
    </w:pPr>
    <w:rPr>
      <w:i/>
      <w:iCs/>
    </w:rPr>
  </w:style>
  <w:style w:type="character" w:customStyle="1" w:styleId="QuoteChar">
    <w:name w:val="Quote Char"/>
    <w:basedOn w:val="DefaultParagraphFont"/>
    <w:uiPriority w:val="29"/>
    <w:rsid w:val="00E209F2"/>
    <w:rPr>
      <w:rFonts w:ascii="Arial" w:hAnsi="Arial" w:cs="Arial"/>
      <w:i/>
      <w:iCs/>
      <w:color w:val="000000" w:themeColor="text1"/>
      <w:sz w:val="28"/>
    </w:rPr>
  </w:style>
  <w:style w:type="character" w:customStyle="1" w:styleId="QuoteChar1">
    <w:name w:val="Quote Char1"/>
    <w:basedOn w:val="DefaultParagraphFont"/>
    <w:link w:val="Quote"/>
    <w:uiPriority w:val="29"/>
    <w:rsid w:val="00AD1B4C"/>
    <w:rPr>
      <w:i/>
      <w:iCs/>
    </w:rPr>
  </w:style>
  <w:style w:type="paragraph" w:styleId="ListBullet">
    <w:name w:val="List Bullet"/>
    <w:basedOn w:val="Normal"/>
    <w:uiPriority w:val="99"/>
    <w:semiHidden/>
    <w:unhideWhenUsed/>
    <w:rsid w:val="00E209F2"/>
    <w:pPr>
      <w:numPr>
        <w:numId w:val="1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E209F2"/>
    <w:pPr>
      <w:numPr>
        <w:numId w:val="2"/>
      </w:numPr>
      <w:contextualSpacing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E209F2"/>
  </w:style>
  <w:style w:type="character" w:styleId="IntenseEmphasis">
    <w:name w:val="Intense Emphasis"/>
    <w:basedOn w:val="DefaultParagraphFont"/>
    <w:uiPriority w:val="21"/>
    <w:qFormat/>
    <w:rsid w:val="00416AA0"/>
    <w:rPr>
      <w:b/>
      <w:bCs/>
      <w:i/>
      <w:iCs/>
      <w:color w:val="auto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C2F4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C2F45"/>
    <w:rPr>
      <w:rFonts w:ascii="Arial" w:hAnsi="Arial" w:cs="Arial"/>
      <w:b/>
      <w:bCs/>
      <w:i/>
      <w:iCs/>
      <w:sz w:val="24"/>
    </w:rPr>
  </w:style>
  <w:style w:type="character" w:styleId="SubtleReference">
    <w:name w:val="Subtle Reference"/>
    <w:basedOn w:val="DefaultParagraphFont"/>
    <w:uiPriority w:val="31"/>
    <w:qFormat/>
    <w:rsid w:val="00B7564E"/>
    <w:rPr>
      <w:smallCaps/>
      <w:color w:val="auto"/>
      <w:u w:val="single"/>
    </w:rPr>
  </w:style>
  <w:style w:type="character" w:customStyle="1" w:styleId="Heading7Char">
    <w:name w:val="Heading 7 Char"/>
    <w:basedOn w:val="DefaultParagraphFont"/>
    <w:link w:val="Heading7"/>
    <w:uiPriority w:val="9"/>
    <w:rsid w:val="006F163E"/>
    <w:rPr>
      <w:rFonts w:ascii="Arial" w:eastAsiaTheme="majorEastAsia" w:hAnsi="Arial" w:cstheme="majorBidi"/>
      <w:b/>
      <w:i/>
      <w:iCs/>
      <w:sz w:val="24"/>
    </w:rPr>
  </w:style>
  <w:style w:type="character" w:customStyle="1" w:styleId="Heading8Char">
    <w:name w:val="Heading 8 Char"/>
    <w:basedOn w:val="DefaultParagraphFont"/>
    <w:link w:val="Heading8"/>
    <w:uiPriority w:val="9"/>
    <w:rsid w:val="006F163E"/>
    <w:rPr>
      <w:rFonts w:ascii="Arial" w:eastAsiaTheme="majorEastAsia" w:hAnsi="Arial" w:cstheme="majorBidi"/>
      <w:sz w:val="24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6F163E"/>
    <w:rPr>
      <w:rFonts w:ascii="Arial" w:eastAsiaTheme="majorEastAsia" w:hAnsi="Arial" w:cstheme="majorBidi"/>
      <w:i/>
      <w:iCs/>
      <w:sz w:val="24"/>
      <w:szCs w:val="20"/>
    </w:rPr>
  </w:style>
  <w:style w:type="character" w:styleId="IntenseReference">
    <w:name w:val="Intense Reference"/>
    <w:basedOn w:val="DefaultParagraphFont"/>
    <w:uiPriority w:val="32"/>
    <w:qFormat/>
    <w:rsid w:val="00AD1B4C"/>
    <w:rPr>
      <w:b/>
      <w:bCs/>
      <w:smallCaps/>
      <w:color w:val="auto"/>
      <w:spacing w:val="5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A237B"/>
    <w:pPr>
      <w:spacing w:before="480"/>
      <w:outlineLvl w:val="9"/>
    </w:pPr>
    <w:rPr>
      <w:rFonts w:cstheme="majorBidi"/>
      <w:sz w:val="28"/>
    </w:rPr>
  </w:style>
  <w:style w:type="paragraph" w:styleId="BlockText">
    <w:name w:val="Block Text"/>
    <w:basedOn w:val="Normal"/>
    <w:uiPriority w:val="99"/>
    <w:semiHidden/>
    <w:unhideWhenUsed/>
    <w:rsid w:val="00B23E4E"/>
    <w:pPr>
      <w:pBdr>
        <w:top w:val="single" w:sz="2" w:space="10" w:color="auto" w:shadow="1"/>
        <w:left w:val="single" w:sz="2" w:space="10" w:color="auto" w:shadow="1"/>
        <w:bottom w:val="single" w:sz="2" w:space="10" w:color="auto" w:shadow="1"/>
        <w:right w:val="single" w:sz="2" w:space="10" w:color="auto" w:shadow="1"/>
      </w:pBdr>
      <w:ind w:left="1152" w:right="1152"/>
    </w:pPr>
    <w:rPr>
      <w:rFonts w:eastAsiaTheme="minorEastAsia" w:cstheme="minorBidi"/>
      <w:i/>
      <w:iCs/>
    </w:rPr>
  </w:style>
  <w:style w:type="character" w:styleId="PlaceholderText">
    <w:name w:val="Placeholder Text"/>
    <w:basedOn w:val="DefaultParagraphFont"/>
    <w:uiPriority w:val="99"/>
    <w:semiHidden/>
    <w:rsid w:val="00AD3173"/>
    <w:rPr>
      <w:color w:val="auto"/>
    </w:rPr>
  </w:style>
  <w:style w:type="paragraph" w:styleId="TOAHeading">
    <w:name w:val="toa heading"/>
    <w:basedOn w:val="Normal"/>
    <w:next w:val="Normal"/>
    <w:uiPriority w:val="99"/>
    <w:semiHidden/>
    <w:unhideWhenUsed/>
    <w:rsid w:val="00BF7C01"/>
    <w:rPr>
      <w:rFonts w:eastAsiaTheme="majorEastAsia" w:cstheme="majorBidi"/>
      <w:b/>
      <w:bCs/>
      <w:sz w:val="28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330467"/>
    <w:pPr>
      <w:spacing w:before="0" w:line="240" w:lineRule="auto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30467"/>
    <w:rPr>
      <w:rFonts w:ascii="Consolas" w:hAnsi="Consolas"/>
      <w:szCs w:val="21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90E90"/>
    <w:pPr>
      <w:spacing w:after="120"/>
    </w:pPr>
    <w:rPr>
      <w:sz w:val="20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90E90"/>
    <w:rPr>
      <w:sz w:val="20"/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890E9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90E90"/>
  </w:style>
  <w:style w:type="paragraph" w:styleId="BodyTextFirstIndent">
    <w:name w:val="Body Text First Indent"/>
    <w:basedOn w:val="BodyText"/>
    <w:link w:val="BodyTextFirstIndentChar"/>
    <w:uiPriority w:val="99"/>
    <w:unhideWhenUsed/>
    <w:rsid w:val="00890E90"/>
    <w:pPr>
      <w:spacing w:after="32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890E90"/>
  </w:style>
  <w:style w:type="paragraph" w:styleId="BodyTextIndent3">
    <w:name w:val="Body Text Indent 3"/>
    <w:basedOn w:val="Normal"/>
    <w:link w:val="BodyTextIndent3Char"/>
    <w:uiPriority w:val="99"/>
    <w:unhideWhenUsed/>
    <w:rsid w:val="00D00D33"/>
    <w:pPr>
      <w:spacing w:after="120"/>
      <w:ind w:left="283"/>
    </w:pPr>
    <w:rPr>
      <w:sz w:val="20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D00D33"/>
    <w:rPr>
      <w:sz w:val="20"/>
      <w:szCs w:val="1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B3772F"/>
    <w:pPr>
      <w:spacing w:before="0" w:line="240" w:lineRule="auto"/>
    </w:pPr>
    <w:rPr>
      <w:rFonts w:cs="Tahoma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3772F"/>
    <w:rPr>
      <w:rFonts w:cs="Tahoma"/>
      <w:szCs w:val="16"/>
    </w:rPr>
  </w:style>
  <w:style w:type="paragraph" w:styleId="EndnoteText">
    <w:name w:val="endnote text"/>
    <w:basedOn w:val="Normal"/>
    <w:link w:val="EndnoteTextChar"/>
    <w:uiPriority w:val="99"/>
    <w:unhideWhenUsed/>
    <w:rsid w:val="00B3772F"/>
    <w:pPr>
      <w:spacing w:before="0"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B3772F"/>
    <w:rPr>
      <w:szCs w:val="20"/>
    </w:rPr>
  </w:style>
  <w:style w:type="character" w:styleId="Emphasis">
    <w:name w:val="Emphasis"/>
    <w:basedOn w:val="DefaultParagraphFont"/>
    <w:uiPriority w:val="20"/>
    <w:qFormat/>
    <w:rsid w:val="00B3772F"/>
    <w:rPr>
      <w:i/>
      <w:iCs/>
    </w:rPr>
  </w:style>
  <w:style w:type="paragraph" w:styleId="EnvelopeReturn">
    <w:name w:val="envelope return"/>
    <w:basedOn w:val="Normal"/>
    <w:uiPriority w:val="99"/>
    <w:semiHidden/>
    <w:unhideWhenUsed/>
    <w:rsid w:val="00B3772F"/>
    <w:pPr>
      <w:spacing w:before="0" w:line="240" w:lineRule="auto"/>
    </w:pPr>
    <w:rPr>
      <w:rFonts w:eastAsiaTheme="majorEastAsia" w:cstheme="majorBidi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3400F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134" w:hanging="1134"/>
    </w:pPr>
    <w:rPr>
      <w:rFonts w:eastAsiaTheme="majorEastAsia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3400F1"/>
    <w:rPr>
      <w:rFonts w:eastAsiaTheme="majorEastAsia" w:cstheme="majorBidi"/>
      <w:shd w:val="pct20" w:color="auto" w:fill="auto"/>
    </w:rPr>
  </w:style>
  <w:style w:type="paragraph" w:styleId="NoSpacing">
    <w:name w:val="No Spacing"/>
    <w:uiPriority w:val="1"/>
    <w:qFormat/>
    <w:rsid w:val="003400F1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930117"/>
    <w:rPr>
      <w:rFonts w:cs="Times New Roman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873D7B"/>
    <w:pPr>
      <w:spacing w:before="0" w:line="240" w:lineRule="auto"/>
      <w:ind w:left="240" w:hanging="24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873D7B"/>
    <w:rPr>
      <w:rFonts w:eastAsiaTheme="majorEastAsia" w:cstheme="majorBidi"/>
      <w:b/>
      <w:bCs/>
    </w:rPr>
  </w:style>
  <w:style w:type="paragraph" w:styleId="ListParagraph">
    <w:name w:val="List Paragraph"/>
    <w:basedOn w:val="Normal"/>
    <w:uiPriority w:val="34"/>
    <w:qFormat/>
    <w:rsid w:val="008613BA"/>
    <w:pPr>
      <w:ind w:left="720"/>
      <w:contextualSpacing/>
    </w:pPr>
  </w:style>
  <w:style w:type="table" w:styleId="TableGrid">
    <w:name w:val="Table Grid"/>
    <w:basedOn w:val="TableNormal"/>
    <w:uiPriority w:val="59"/>
    <w:rsid w:val="00B472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2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Leeds</Company>
  <LinksUpToDate>false</LinksUpToDate>
  <CharactersWithSpaces>1519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Barber</dc:creator>
  <cp:keywords/>
  <dc:description/>
  <cp:lastModifiedBy>Andrew Barber</cp:lastModifiedBy>
  <cp:revision>4</cp:revision>
  <dcterms:created xsi:type="dcterms:W3CDTF">2017-08-26T20:15:00Z</dcterms:created>
  <dcterms:modified xsi:type="dcterms:W3CDTF">2017-08-27T11:20:00Z</dcterms:modified>
</cp:coreProperties>
</file>